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B21" w:rsidRPr="007B64D4" w:rsidRDefault="00655B34" w:rsidP="007B64D4">
      <w:pPr>
        <w:pStyle w:val="Title"/>
        <w:pBdr>
          <w:bottom w:val="none" w:sz="0" w:space="0" w:color="auto"/>
        </w:pBdr>
        <w:spacing w:after="0" w:line="276" w:lineRule="auto"/>
        <w:jc w:val="center"/>
        <w:rPr>
          <w:rFonts w:ascii="Calibri" w:hAnsi="Calibri" w:cs="Calibri"/>
          <w:color w:val="auto"/>
          <w:sz w:val="24"/>
          <w:szCs w:val="24"/>
        </w:rPr>
      </w:pPr>
      <w:r w:rsidRPr="007B64D4">
        <w:rPr>
          <w:rFonts w:ascii="Calibri" w:hAnsi="Calibri" w:cs="Calibri"/>
          <w:color w:val="auto"/>
          <w:sz w:val="24"/>
          <w:szCs w:val="24"/>
        </w:rPr>
        <w:t>DECLARAȚIE PE PROPRIA RĂSPUNDERE</w:t>
      </w:r>
    </w:p>
    <w:p w:rsidR="00D82B21" w:rsidRPr="007B64D4" w:rsidRDefault="00655B34" w:rsidP="007B64D4">
      <w:pPr>
        <w:pStyle w:val="IntenseQuote"/>
        <w:pBdr>
          <w:bottom w:val="none" w:sz="0" w:space="0" w:color="auto"/>
        </w:pBdr>
        <w:spacing w:before="0" w:after="0"/>
        <w:jc w:val="center"/>
        <w:rPr>
          <w:rFonts w:ascii="Calibri" w:hAnsi="Calibri" w:cs="Calibri"/>
          <w:color w:val="auto"/>
          <w:sz w:val="24"/>
          <w:szCs w:val="24"/>
        </w:rPr>
      </w:pPr>
      <w:proofErr w:type="spellStart"/>
      <w:proofErr w:type="gramStart"/>
      <w:r w:rsidRPr="007B64D4">
        <w:rPr>
          <w:rFonts w:ascii="Calibri" w:hAnsi="Calibri" w:cs="Calibri"/>
          <w:color w:val="auto"/>
          <w:sz w:val="24"/>
          <w:szCs w:val="24"/>
        </w:rPr>
        <w:t>privind</w:t>
      </w:r>
      <w:proofErr w:type="spellEnd"/>
      <w:proofErr w:type="gramEnd"/>
      <w:r w:rsidRPr="007B64D4">
        <w:rPr>
          <w:rFonts w:ascii="Calibri" w:hAnsi="Calibri" w:cs="Calibri"/>
          <w:color w:val="auto"/>
          <w:sz w:val="24"/>
          <w:szCs w:val="24"/>
        </w:rPr>
        <w:t xml:space="preserve"> </w:t>
      </w:r>
      <w:proofErr w:type="spellStart"/>
      <w:r w:rsidRPr="007B64D4">
        <w:rPr>
          <w:rFonts w:ascii="Calibri" w:hAnsi="Calibri" w:cs="Calibri"/>
          <w:color w:val="auto"/>
          <w:sz w:val="24"/>
          <w:szCs w:val="24"/>
        </w:rPr>
        <w:t>asumarea</w:t>
      </w:r>
      <w:proofErr w:type="spellEnd"/>
      <w:r w:rsidRPr="007B64D4">
        <w:rPr>
          <w:rFonts w:ascii="Calibri" w:hAnsi="Calibri" w:cs="Calibri"/>
          <w:color w:val="auto"/>
          <w:sz w:val="24"/>
          <w:szCs w:val="24"/>
        </w:rPr>
        <w:t xml:space="preserve"> </w:t>
      </w:r>
      <w:proofErr w:type="spellStart"/>
      <w:r w:rsidRPr="007B64D4">
        <w:rPr>
          <w:rFonts w:ascii="Calibri" w:hAnsi="Calibri" w:cs="Calibri"/>
          <w:color w:val="auto"/>
          <w:sz w:val="24"/>
          <w:szCs w:val="24"/>
        </w:rPr>
        <w:t>indicatorului</w:t>
      </w:r>
      <w:proofErr w:type="spellEnd"/>
      <w:r w:rsidRPr="007B64D4">
        <w:rPr>
          <w:rFonts w:ascii="Calibri" w:hAnsi="Calibri" w:cs="Calibri"/>
          <w:color w:val="auto"/>
          <w:sz w:val="24"/>
          <w:szCs w:val="24"/>
        </w:rPr>
        <w:t xml:space="preserve"> de creare a locurilor de muncă</w:t>
      </w:r>
    </w:p>
    <w:p w:rsidR="007B64D4" w:rsidRDefault="007B64D4">
      <w:pPr>
        <w:rPr>
          <w:rFonts w:ascii="Calibri" w:hAnsi="Calibri" w:cs="Calibri"/>
          <w:sz w:val="24"/>
          <w:szCs w:val="24"/>
        </w:rPr>
      </w:pPr>
    </w:p>
    <w:p w:rsidR="00D82B21" w:rsidRPr="007B64D4" w:rsidRDefault="00655B34">
      <w:pPr>
        <w:rPr>
          <w:rFonts w:ascii="Calibri" w:hAnsi="Calibri" w:cs="Calibri"/>
          <w:sz w:val="24"/>
          <w:szCs w:val="24"/>
        </w:rPr>
      </w:pPr>
      <w:proofErr w:type="spellStart"/>
      <w:proofErr w:type="gramStart"/>
      <w:r w:rsidRPr="007B64D4">
        <w:rPr>
          <w:rFonts w:ascii="Calibri" w:hAnsi="Calibri" w:cs="Calibri"/>
          <w:sz w:val="24"/>
          <w:szCs w:val="24"/>
        </w:rPr>
        <w:t>Subsemnatul</w:t>
      </w:r>
      <w:proofErr w:type="spellEnd"/>
      <w:r w:rsidRPr="007B64D4">
        <w:rPr>
          <w:rFonts w:ascii="Calibri" w:hAnsi="Calibri" w:cs="Calibri"/>
          <w:sz w:val="24"/>
          <w:szCs w:val="24"/>
        </w:rPr>
        <w:t>(</w:t>
      </w:r>
      <w:proofErr w:type="gramEnd"/>
      <w:r w:rsidRPr="007B64D4">
        <w:rPr>
          <w:rFonts w:ascii="Calibri" w:hAnsi="Calibri" w:cs="Calibri"/>
          <w:sz w:val="24"/>
          <w:szCs w:val="24"/>
        </w:rPr>
        <w:t xml:space="preserve">a), ...................................................., în calitate de </w:t>
      </w:r>
      <w:proofErr w:type="spellStart"/>
      <w:r w:rsidRPr="007B64D4">
        <w:rPr>
          <w:rFonts w:ascii="Calibri" w:hAnsi="Calibri" w:cs="Calibri"/>
          <w:sz w:val="24"/>
          <w:szCs w:val="24"/>
        </w:rPr>
        <w:t>reprezentant</w:t>
      </w:r>
      <w:proofErr w:type="spellEnd"/>
      <w:r w:rsidRPr="007B64D4">
        <w:rPr>
          <w:rFonts w:ascii="Calibri" w:hAnsi="Calibri" w:cs="Calibri"/>
          <w:sz w:val="24"/>
          <w:szCs w:val="24"/>
        </w:rPr>
        <w:t xml:space="preserve"> legal al </w:t>
      </w:r>
      <w:r w:rsidR="00B21795">
        <w:rPr>
          <w:rFonts w:ascii="Calibri" w:hAnsi="Calibri" w:cs="Calibri"/>
          <w:sz w:val="24"/>
          <w:szCs w:val="24"/>
        </w:rPr>
        <w:t>…..</w:t>
      </w:r>
      <w:r w:rsidRPr="007B64D4">
        <w:rPr>
          <w:rFonts w:ascii="Calibri" w:hAnsi="Calibri" w:cs="Calibri"/>
          <w:sz w:val="24"/>
          <w:szCs w:val="24"/>
        </w:rPr>
        <w:t>....................</w:t>
      </w:r>
      <w:r w:rsidR="00B21795">
        <w:rPr>
          <w:rFonts w:ascii="Calibri" w:hAnsi="Calibri" w:cs="Calibri"/>
          <w:sz w:val="24"/>
          <w:szCs w:val="24"/>
        </w:rPr>
        <w:t>..</w:t>
      </w:r>
      <w:r w:rsidRPr="007B64D4">
        <w:rPr>
          <w:rFonts w:ascii="Calibri" w:hAnsi="Calibri" w:cs="Calibri"/>
          <w:sz w:val="24"/>
          <w:szCs w:val="24"/>
        </w:rPr>
        <w:t xml:space="preserve"> (</w:t>
      </w:r>
      <w:proofErr w:type="gramStart"/>
      <w:r w:rsidRPr="007B64D4">
        <w:rPr>
          <w:rFonts w:ascii="Calibri" w:hAnsi="Calibri" w:cs="Calibri"/>
          <w:sz w:val="24"/>
          <w:szCs w:val="24"/>
        </w:rPr>
        <w:t>denumirea</w:t>
      </w:r>
      <w:proofErr w:type="gramEnd"/>
      <w:r w:rsidRPr="007B64D4">
        <w:rPr>
          <w:rFonts w:ascii="Calibri" w:hAnsi="Calibri" w:cs="Calibri"/>
          <w:sz w:val="24"/>
          <w:szCs w:val="24"/>
        </w:rPr>
        <w:t xml:space="preserve"> solicitantului), cu sediul social în ...................................................., înregistrată la ONRC sub nr. J/…/…/…, având CUI ..................................,</w:t>
      </w:r>
    </w:p>
    <w:p w:rsidR="00D82B21" w:rsidRPr="00DB09C3" w:rsidRDefault="00DB09C3" w:rsidP="00DB09C3">
      <w:pPr>
        <w:jc w:val="both"/>
        <w:rPr>
          <w:rFonts w:ascii="Calibri" w:hAnsi="Calibri" w:cs="Calibri"/>
          <w:sz w:val="24"/>
          <w:szCs w:val="24"/>
        </w:rPr>
      </w:pPr>
      <w:proofErr w:type="spellStart"/>
      <w:proofErr w:type="gramStart"/>
      <w:r w:rsidRPr="00DB09C3">
        <w:rPr>
          <w:rFonts w:ascii="Calibri" w:hAnsi="Calibri" w:cs="Calibri"/>
          <w:sz w:val="24"/>
          <w:szCs w:val="24"/>
        </w:rPr>
        <w:t>referitor</w:t>
      </w:r>
      <w:proofErr w:type="spellEnd"/>
      <w:proofErr w:type="gramEnd"/>
      <w:r w:rsidRPr="00DB09C3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la</w:t>
      </w:r>
      <w:r w:rsidR="00655B34" w:rsidRPr="00DB09C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55B34" w:rsidRPr="00DB09C3">
        <w:rPr>
          <w:rFonts w:ascii="Calibri" w:hAnsi="Calibri" w:cs="Calibri"/>
          <w:sz w:val="24"/>
          <w:szCs w:val="24"/>
        </w:rPr>
        <w:t>proiectul</w:t>
      </w:r>
      <w:proofErr w:type="spellEnd"/>
      <w:r w:rsidR="007B64D4" w:rsidRPr="00DB09C3">
        <w:rPr>
          <w:rFonts w:ascii="Calibri" w:hAnsi="Calibri" w:cs="Calibri"/>
          <w:sz w:val="24"/>
          <w:szCs w:val="24"/>
        </w:rPr>
        <w:t>……………………………………………….</w:t>
      </w:r>
      <w:r w:rsidR="00655B34" w:rsidRPr="00DB09C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55B34" w:rsidRPr="00DB09C3">
        <w:rPr>
          <w:rFonts w:ascii="Calibri" w:hAnsi="Calibri" w:cs="Calibri"/>
          <w:sz w:val="24"/>
          <w:szCs w:val="24"/>
        </w:rPr>
        <w:t>depus</w:t>
      </w:r>
      <w:proofErr w:type="spellEnd"/>
      <w:r w:rsidR="00655B34" w:rsidRPr="00DB09C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55B34" w:rsidRPr="00DB09C3">
        <w:rPr>
          <w:rFonts w:ascii="Calibri" w:hAnsi="Calibri" w:cs="Calibri"/>
          <w:sz w:val="24"/>
          <w:szCs w:val="24"/>
        </w:rPr>
        <w:t>spre</w:t>
      </w:r>
      <w:proofErr w:type="spellEnd"/>
      <w:r w:rsidR="00655B34" w:rsidRPr="00DB09C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55B34" w:rsidRPr="00DB09C3">
        <w:rPr>
          <w:rFonts w:ascii="Calibri" w:hAnsi="Calibri" w:cs="Calibri"/>
          <w:sz w:val="24"/>
          <w:szCs w:val="24"/>
        </w:rPr>
        <w:t>finanțare</w:t>
      </w:r>
      <w:proofErr w:type="spellEnd"/>
      <w:r w:rsidR="00655B34" w:rsidRPr="00DB09C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55B34" w:rsidRPr="00DB09C3">
        <w:rPr>
          <w:rFonts w:ascii="Calibri" w:hAnsi="Calibri" w:cs="Calibri"/>
          <w:sz w:val="24"/>
          <w:szCs w:val="24"/>
        </w:rPr>
        <w:t>în</w:t>
      </w:r>
      <w:proofErr w:type="spellEnd"/>
      <w:r w:rsidR="00655B34" w:rsidRPr="00DB09C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55B34" w:rsidRPr="00DB09C3">
        <w:rPr>
          <w:rFonts w:ascii="Calibri" w:hAnsi="Calibri" w:cs="Calibri"/>
          <w:sz w:val="24"/>
          <w:szCs w:val="24"/>
        </w:rPr>
        <w:t>cadrul</w:t>
      </w:r>
      <w:proofErr w:type="spellEnd"/>
      <w:r w:rsidR="00655B34" w:rsidRPr="00DB09C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55B34" w:rsidRPr="00DB09C3">
        <w:rPr>
          <w:rFonts w:ascii="Calibri" w:hAnsi="Calibri" w:cs="Calibri"/>
          <w:sz w:val="24"/>
          <w:szCs w:val="24"/>
        </w:rPr>
        <w:t>intervenției</w:t>
      </w:r>
      <w:proofErr w:type="spellEnd"/>
      <w:r w:rsidR="00655B34" w:rsidRPr="00DB09C3">
        <w:rPr>
          <w:rFonts w:ascii="Calibri" w:hAnsi="Calibri" w:cs="Calibri"/>
          <w:sz w:val="24"/>
          <w:szCs w:val="24"/>
        </w:rPr>
        <w:t xml:space="preserve"> </w:t>
      </w:r>
      <w:r w:rsidRPr="00DB09C3">
        <w:rPr>
          <w:rFonts w:ascii="Calibri" w:hAnsi="Calibri"/>
          <w:sz w:val="24"/>
          <w:szCs w:val="24"/>
        </w:rPr>
        <w:t>I3 -</w:t>
      </w:r>
      <w:r w:rsidRPr="00DB09C3">
        <w:rPr>
          <w:rFonts w:ascii="Calibri" w:eastAsia="Calibri" w:hAnsi="Calibri"/>
          <w:bCs/>
          <w:sz w:val="24"/>
          <w:szCs w:val="24"/>
          <w:lang w:val="it-IT"/>
        </w:rPr>
        <w:t xml:space="preserve"> </w:t>
      </w:r>
      <w:proofErr w:type="spellStart"/>
      <w:r w:rsidRPr="00DB09C3">
        <w:rPr>
          <w:rFonts w:ascii="Calibri" w:hAnsi="Calibri"/>
          <w:bCs/>
          <w:color w:val="222222"/>
          <w:sz w:val="24"/>
          <w:szCs w:val="24"/>
        </w:rPr>
        <w:t>Investiţii</w:t>
      </w:r>
      <w:proofErr w:type="spellEnd"/>
      <w:r w:rsidRPr="00DB09C3">
        <w:rPr>
          <w:rFonts w:ascii="Calibri" w:hAnsi="Calibri"/>
          <w:bCs/>
          <w:color w:val="222222"/>
          <w:sz w:val="24"/>
          <w:szCs w:val="24"/>
        </w:rPr>
        <w:t xml:space="preserve"> de tip start-up </w:t>
      </w:r>
      <w:proofErr w:type="spellStart"/>
      <w:r w:rsidRPr="00DB09C3">
        <w:rPr>
          <w:rFonts w:ascii="Calibri" w:hAnsi="Calibri"/>
          <w:bCs/>
          <w:color w:val="222222"/>
          <w:sz w:val="24"/>
          <w:szCs w:val="24"/>
        </w:rPr>
        <w:t>pentru</w:t>
      </w:r>
      <w:proofErr w:type="spellEnd"/>
      <w:r w:rsidRPr="00DB09C3">
        <w:rPr>
          <w:rFonts w:ascii="Calibri" w:hAnsi="Calibri"/>
          <w:b/>
          <w:bCs/>
          <w:color w:val="222222"/>
          <w:sz w:val="24"/>
          <w:szCs w:val="24"/>
        </w:rPr>
        <w:t xml:space="preserve"> </w:t>
      </w:r>
      <w:proofErr w:type="spellStart"/>
      <w:r w:rsidRPr="00DB09C3">
        <w:rPr>
          <w:rFonts w:ascii="Calibri" w:hAnsi="Calibri"/>
          <w:bCs/>
          <w:color w:val="222222"/>
          <w:sz w:val="24"/>
          <w:szCs w:val="24"/>
        </w:rPr>
        <w:t>tineri</w:t>
      </w:r>
      <w:proofErr w:type="spellEnd"/>
      <w:r w:rsidRPr="00DB09C3">
        <w:rPr>
          <w:rFonts w:ascii="Calibri" w:hAnsi="Calibri"/>
          <w:bCs/>
          <w:color w:val="222222"/>
          <w:sz w:val="24"/>
          <w:szCs w:val="24"/>
        </w:rPr>
        <w:t xml:space="preserve"> </w:t>
      </w:r>
      <w:proofErr w:type="spellStart"/>
      <w:r w:rsidRPr="00DB09C3">
        <w:rPr>
          <w:rFonts w:ascii="Calibri" w:hAnsi="Calibri"/>
          <w:bCs/>
          <w:color w:val="222222"/>
          <w:sz w:val="24"/>
          <w:szCs w:val="24"/>
        </w:rPr>
        <w:t>şi</w:t>
      </w:r>
      <w:proofErr w:type="spellEnd"/>
      <w:r w:rsidRPr="00DB09C3">
        <w:rPr>
          <w:rFonts w:ascii="Calibri" w:hAnsi="Calibri"/>
          <w:bCs/>
          <w:color w:val="222222"/>
          <w:sz w:val="24"/>
          <w:szCs w:val="24"/>
        </w:rPr>
        <w:t xml:space="preserve"> </w:t>
      </w:r>
      <w:proofErr w:type="spellStart"/>
      <w:r w:rsidRPr="00DB09C3">
        <w:rPr>
          <w:rFonts w:ascii="Calibri" w:hAnsi="Calibri"/>
          <w:bCs/>
          <w:color w:val="222222"/>
          <w:sz w:val="24"/>
          <w:szCs w:val="24"/>
        </w:rPr>
        <w:t>femei</w:t>
      </w:r>
      <w:proofErr w:type="spellEnd"/>
      <w:r w:rsidRPr="00DB09C3">
        <w:rPr>
          <w:rFonts w:ascii="Calibri" w:hAnsi="Calibri"/>
          <w:bCs/>
          <w:color w:val="222222"/>
          <w:sz w:val="24"/>
          <w:szCs w:val="24"/>
        </w:rPr>
        <w:t xml:space="preserve"> </w:t>
      </w:r>
      <w:proofErr w:type="spellStart"/>
      <w:r w:rsidRPr="00DB09C3">
        <w:rPr>
          <w:rFonts w:ascii="Calibri" w:hAnsi="Calibri"/>
          <w:bCs/>
          <w:color w:val="222222"/>
          <w:sz w:val="24"/>
          <w:szCs w:val="24"/>
        </w:rPr>
        <w:t>în</w:t>
      </w:r>
      <w:proofErr w:type="spellEnd"/>
      <w:r w:rsidRPr="00DB09C3">
        <w:rPr>
          <w:rFonts w:ascii="Calibri" w:hAnsi="Calibri"/>
          <w:bCs/>
          <w:color w:val="222222"/>
          <w:sz w:val="24"/>
          <w:szCs w:val="24"/>
        </w:rPr>
        <w:t xml:space="preserve"> </w:t>
      </w:r>
      <w:proofErr w:type="spellStart"/>
      <w:r w:rsidRPr="00DB09C3">
        <w:rPr>
          <w:rFonts w:ascii="Calibri" w:hAnsi="Calibri"/>
          <w:bCs/>
          <w:color w:val="222222"/>
          <w:sz w:val="24"/>
          <w:szCs w:val="24"/>
        </w:rPr>
        <w:t>domeniul</w:t>
      </w:r>
      <w:proofErr w:type="spellEnd"/>
      <w:r w:rsidRPr="00DB09C3">
        <w:rPr>
          <w:rFonts w:ascii="Calibri" w:hAnsi="Calibri"/>
          <w:bCs/>
          <w:color w:val="222222"/>
          <w:sz w:val="24"/>
          <w:szCs w:val="24"/>
        </w:rPr>
        <w:t xml:space="preserve"> non-</w:t>
      </w:r>
      <w:proofErr w:type="spellStart"/>
      <w:r w:rsidRPr="00DB09C3">
        <w:rPr>
          <w:rFonts w:ascii="Calibri" w:hAnsi="Calibri"/>
          <w:bCs/>
          <w:color w:val="222222"/>
          <w:sz w:val="24"/>
          <w:szCs w:val="24"/>
        </w:rPr>
        <w:t>agricol</w:t>
      </w:r>
      <w:proofErr w:type="spellEnd"/>
      <w:r w:rsidR="00655B34" w:rsidRPr="00DB09C3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="00655B34" w:rsidRPr="00DB09C3">
        <w:rPr>
          <w:rFonts w:ascii="Calibri" w:hAnsi="Calibri" w:cs="Calibri"/>
          <w:sz w:val="24"/>
          <w:szCs w:val="24"/>
        </w:rPr>
        <w:t>declar</w:t>
      </w:r>
      <w:proofErr w:type="spellEnd"/>
      <w:r w:rsidR="00655B34" w:rsidRPr="00DB09C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55B34" w:rsidRPr="00DB09C3">
        <w:rPr>
          <w:rFonts w:ascii="Calibri" w:hAnsi="Calibri" w:cs="Calibri"/>
          <w:sz w:val="24"/>
          <w:szCs w:val="24"/>
        </w:rPr>
        <w:t>pe</w:t>
      </w:r>
      <w:proofErr w:type="spellEnd"/>
      <w:r w:rsidR="00655B34" w:rsidRPr="00DB09C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55B34" w:rsidRPr="00DB09C3">
        <w:rPr>
          <w:rFonts w:ascii="Calibri" w:hAnsi="Calibri" w:cs="Calibri"/>
          <w:sz w:val="24"/>
          <w:szCs w:val="24"/>
        </w:rPr>
        <w:t>propria</w:t>
      </w:r>
      <w:proofErr w:type="spellEnd"/>
      <w:r w:rsidR="00655B34" w:rsidRPr="00DB09C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55B34" w:rsidRPr="00DB09C3">
        <w:rPr>
          <w:rFonts w:ascii="Calibri" w:hAnsi="Calibri" w:cs="Calibri"/>
          <w:sz w:val="24"/>
          <w:szCs w:val="24"/>
        </w:rPr>
        <w:t>răspundere</w:t>
      </w:r>
      <w:proofErr w:type="spellEnd"/>
      <w:r w:rsidR="00655B34" w:rsidRPr="00DB09C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55B34" w:rsidRPr="00DB09C3">
        <w:rPr>
          <w:rFonts w:ascii="Calibri" w:hAnsi="Calibri" w:cs="Calibri"/>
          <w:sz w:val="24"/>
          <w:szCs w:val="24"/>
        </w:rPr>
        <w:t>următoarele</w:t>
      </w:r>
      <w:proofErr w:type="spellEnd"/>
      <w:r w:rsidR="00655B34" w:rsidRPr="00DB09C3">
        <w:rPr>
          <w:rFonts w:ascii="Calibri" w:hAnsi="Calibri" w:cs="Calibri"/>
          <w:sz w:val="24"/>
          <w:szCs w:val="24"/>
        </w:rPr>
        <w:t>:</w:t>
      </w:r>
    </w:p>
    <w:p w:rsidR="00D82B21" w:rsidRPr="007B64D4" w:rsidRDefault="00655B34" w:rsidP="007B64D4">
      <w:pPr>
        <w:jc w:val="both"/>
        <w:rPr>
          <w:rFonts w:ascii="Calibri" w:hAnsi="Calibri" w:cs="Calibri"/>
          <w:sz w:val="24"/>
          <w:szCs w:val="24"/>
        </w:rPr>
      </w:pPr>
      <w:r w:rsidRPr="007B64D4">
        <w:rPr>
          <w:rFonts w:ascii="Calibri" w:hAnsi="Calibri" w:cs="Calibri"/>
          <w:sz w:val="24"/>
          <w:szCs w:val="24"/>
        </w:rPr>
        <w:t xml:space="preserve">1. </w:t>
      </w:r>
      <w:proofErr w:type="spellStart"/>
      <w:r w:rsidRPr="007B64D4">
        <w:rPr>
          <w:rFonts w:ascii="Calibri" w:hAnsi="Calibri" w:cs="Calibri"/>
          <w:sz w:val="24"/>
          <w:szCs w:val="24"/>
        </w:rPr>
        <w:t>În</w:t>
      </w:r>
      <w:proofErr w:type="spellEnd"/>
      <w:r w:rsidRPr="007B64D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7B64D4">
        <w:rPr>
          <w:rFonts w:ascii="Calibri" w:hAnsi="Calibri" w:cs="Calibri"/>
          <w:sz w:val="24"/>
          <w:szCs w:val="24"/>
        </w:rPr>
        <w:t>cadrul</w:t>
      </w:r>
      <w:proofErr w:type="spellEnd"/>
      <w:r w:rsidRPr="007B64D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7B64D4">
        <w:rPr>
          <w:rFonts w:ascii="Calibri" w:hAnsi="Calibri" w:cs="Calibri"/>
          <w:sz w:val="24"/>
          <w:szCs w:val="24"/>
        </w:rPr>
        <w:t>proiectului</w:t>
      </w:r>
      <w:proofErr w:type="spellEnd"/>
      <w:r w:rsidRPr="007B64D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7B64D4">
        <w:rPr>
          <w:rFonts w:ascii="Calibri" w:hAnsi="Calibri" w:cs="Calibri"/>
          <w:sz w:val="24"/>
          <w:szCs w:val="24"/>
        </w:rPr>
        <w:t>propus</w:t>
      </w:r>
      <w:proofErr w:type="spellEnd"/>
      <w:r w:rsidRPr="007B64D4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="007B64D4">
        <w:rPr>
          <w:rFonts w:ascii="Calibri" w:hAnsi="Calibri" w:cs="Calibri"/>
          <w:sz w:val="24"/>
          <w:szCs w:val="24"/>
        </w:rPr>
        <w:t>mă</w:t>
      </w:r>
      <w:proofErr w:type="spellEnd"/>
      <w:r w:rsidR="007B64D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7B64D4">
        <w:rPr>
          <w:rFonts w:ascii="Calibri" w:hAnsi="Calibri" w:cs="Calibri"/>
          <w:sz w:val="24"/>
          <w:szCs w:val="24"/>
        </w:rPr>
        <w:t>angajeaz</w:t>
      </w:r>
      <w:proofErr w:type="spellEnd"/>
      <w:r w:rsidR="007B64D4">
        <w:rPr>
          <w:rFonts w:ascii="Calibri" w:hAnsi="Calibri" w:cs="Calibri"/>
          <w:sz w:val="24"/>
          <w:szCs w:val="24"/>
        </w:rPr>
        <w:t xml:space="preserve"> </w:t>
      </w:r>
      <w:proofErr w:type="spellStart"/>
      <w:proofErr w:type="gramStart"/>
      <w:r w:rsidR="007B64D4">
        <w:rPr>
          <w:rFonts w:ascii="Calibri" w:hAnsi="Calibri" w:cs="Calibri"/>
          <w:sz w:val="24"/>
          <w:szCs w:val="24"/>
        </w:rPr>
        <w:t>să</w:t>
      </w:r>
      <w:proofErr w:type="spellEnd"/>
      <w:proofErr w:type="gramEnd"/>
      <w:r w:rsidR="007B64D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7B64D4">
        <w:rPr>
          <w:rFonts w:ascii="Calibri" w:hAnsi="Calibri" w:cs="Calibri"/>
          <w:sz w:val="24"/>
          <w:szCs w:val="24"/>
        </w:rPr>
        <w:t>creez</w:t>
      </w:r>
      <w:proofErr w:type="spellEnd"/>
      <w:r w:rsidRPr="007B64D4">
        <w:rPr>
          <w:rFonts w:ascii="Calibri" w:hAnsi="Calibri" w:cs="Calibri"/>
          <w:sz w:val="24"/>
          <w:szCs w:val="24"/>
        </w:rPr>
        <w:t xml:space="preserve"> un </w:t>
      </w:r>
      <w:proofErr w:type="spellStart"/>
      <w:r w:rsidRPr="007B64D4">
        <w:rPr>
          <w:rFonts w:ascii="Calibri" w:hAnsi="Calibri" w:cs="Calibri"/>
          <w:sz w:val="24"/>
          <w:szCs w:val="24"/>
        </w:rPr>
        <w:t>număr</w:t>
      </w:r>
      <w:proofErr w:type="spellEnd"/>
      <w:r w:rsidRPr="007B64D4">
        <w:rPr>
          <w:rFonts w:ascii="Calibri" w:hAnsi="Calibri" w:cs="Calibri"/>
          <w:sz w:val="24"/>
          <w:szCs w:val="24"/>
        </w:rPr>
        <w:t xml:space="preserve"> de .......... locuri de muncă noi, în termenul stabilit prin planul de afaceri și cererea de finanțare.</w:t>
      </w:r>
    </w:p>
    <w:p w:rsidR="00D82B21" w:rsidRPr="007B64D4" w:rsidRDefault="00655B34" w:rsidP="007B64D4">
      <w:pPr>
        <w:jc w:val="both"/>
        <w:rPr>
          <w:rFonts w:ascii="Calibri" w:hAnsi="Calibri" w:cs="Calibri"/>
          <w:sz w:val="24"/>
          <w:szCs w:val="24"/>
        </w:rPr>
      </w:pPr>
      <w:r w:rsidRPr="007B64D4">
        <w:rPr>
          <w:rFonts w:ascii="Calibri" w:hAnsi="Calibri" w:cs="Calibri"/>
          <w:sz w:val="24"/>
          <w:szCs w:val="24"/>
        </w:rPr>
        <w:t xml:space="preserve">2. Locurile de muncă vor fi ocupate cu contract individual de muncă (cu </w:t>
      </w:r>
      <w:proofErr w:type="gramStart"/>
      <w:r w:rsidRPr="007B64D4">
        <w:rPr>
          <w:rFonts w:ascii="Calibri" w:hAnsi="Calibri" w:cs="Calibri"/>
          <w:sz w:val="24"/>
          <w:szCs w:val="24"/>
        </w:rPr>
        <w:t>normă</w:t>
      </w:r>
      <w:proofErr w:type="gramEnd"/>
      <w:r w:rsidRPr="007B64D4">
        <w:rPr>
          <w:rFonts w:ascii="Calibri" w:hAnsi="Calibri" w:cs="Calibri"/>
          <w:sz w:val="24"/>
          <w:szCs w:val="24"/>
        </w:rPr>
        <w:t xml:space="preserve"> întreagă / fracțiune de normă) și vor fi menținute pe perioada prevăzută de condițiile de eligibilitate ale intervenției.</w:t>
      </w:r>
    </w:p>
    <w:p w:rsidR="00D82B21" w:rsidRPr="007B64D4" w:rsidRDefault="00655B34" w:rsidP="007B64D4">
      <w:pPr>
        <w:jc w:val="both"/>
        <w:rPr>
          <w:rFonts w:ascii="Calibri" w:hAnsi="Calibri" w:cs="Calibri"/>
          <w:sz w:val="24"/>
          <w:szCs w:val="24"/>
        </w:rPr>
      </w:pPr>
      <w:r w:rsidRPr="007B64D4">
        <w:rPr>
          <w:rFonts w:ascii="Calibri" w:hAnsi="Calibri" w:cs="Calibri"/>
          <w:sz w:val="24"/>
          <w:szCs w:val="24"/>
        </w:rPr>
        <w:t xml:space="preserve">3. În înțelesul prezentului angajament, locurile de muncă se consideră ca fiind echivalente unei norme întregi. Astfel, </w:t>
      </w:r>
      <w:proofErr w:type="gramStart"/>
      <w:r w:rsidRPr="007B64D4">
        <w:rPr>
          <w:rFonts w:ascii="Calibri" w:hAnsi="Calibri" w:cs="Calibri"/>
          <w:sz w:val="24"/>
          <w:szCs w:val="24"/>
        </w:rPr>
        <w:t>un</w:t>
      </w:r>
      <w:proofErr w:type="gramEnd"/>
      <w:r w:rsidRPr="007B64D4">
        <w:rPr>
          <w:rFonts w:ascii="Calibri" w:hAnsi="Calibri" w:cs="Calibri"/>
          <w:sz w:val="24"/>
          <w:szCs w:val="24"/>
        </w:rPr>
        <w:t xml:space="preserve"> loc de muncă poate fi realizat fie printr-un singur contract individual de muncă cu normă întreagă, fie prin cumularea unor contracte cu timp parțial, în măsura în care însumează o normă completă de muncă.</w:t>
      </w:r>
    </w:p>
    <w:p w:rsidR="00D82B21" w:rsidRPr="007B64D4" w:rsidRDefault="00655B34" w:rsidP="007B64D4">
      <w:pPr>
        <w:jc w:val="both"/>
        <w:rPr>
          <w:rFonts w:ascii="Calibri" w:hAnsi="Calibri" w:cs="Calibri"/>
          <w:sz w:val="24"/>
          <w:szCs w:val="24"/>
        </w:rPr>
      </w:pPr>
      <w:r w:rsidRPr="007B64D4">
        <w:rPr>
          <w:rFonts w:ascii="Calibri" w:hAnsi="Calibri" w:cs="Calibri"/>
          <w:sz w:val="24"/>
          <w:szCs w:val="24"/>
        </w:rPr>
        <w:t xml:space="preserve">4. Indicatorul privind locurile de muncă </w:t>
      </w:r>
      <w:proofErr w:type="gramStart"/>
      <w:r w:rsidRPr="007B64D4">
        <w:rPr>
          <w:rFonts w:ascii="Calibri" w:hAnsi="Calibri" w:cs="Calibri"/>
          <w:sz w:val="24"/>
          <w:szCs w:val="24"/>
        </w:rPr>
        <w:t>este</w:t>
      </w:r>
      <w:proofErr w:type="gramEnd"/>
      <w:r w:rsidRPr="007B64D4">
        <w:rPr>
          <w:rFonts w:ascii="Calibri" w:hAnsi="Calibri" w:cs="Calibri"/>
          <w:sz w:val="24"/>
          <w:szCs w:val="24"/>
        </w:rPr>
        <w:t xml:space="preserve"> inclus și asumat în cererea de finanțare și în planul de afaceri anexate proiectului.</w:t>
      </w:r>
    </w:p>
    <w:p w:rsidR="00D82B21" w:rsidRPr="007B64D4" w:rsidRDefault="00655B34" w:rsidP="007B64D4">
      <w:pPr>
        <w:jc w:val="both"/>
        <w:rPr>
          <w:rFonts w:ascii="Calibri" w:hAnsi="Calibri" w:cs="Calibri"/>
          <w:sz w:val="24"/>
          <w:szCs w:val="24"/>
        </w:rPr>
      </w:pPr>
      <w:r w:rsidRPr="007B64D4">
        <w:rPr>
          <w:rFonts w:ascii="Calibri" w:hAnsi="Calibri" w:cs="Calibri"/>
          <w:sz w:val="24"/>
          <w:szCs w:val="24"/>
        </w:rPr>
        <w:t xml:space="preserve">5. Mă angajez ca informațiile declarate </w:t>
      </w:r>
      <w:proofErr w:type="gramStart"/>
      <w:r w:rsidRPr="007B64D4">
        <w:rPr>
          <w:rFonts w:ascii="Calibri" w:hAnsi="Calibri" w:cs="Calibri"/>
          <w:sz w:val="24"/>
          <w:szCs w:val="24"/>
        </w:rPr>
        <w:t>să</w:t>
      </w:r>
      <w:proofErr w:type="gramEnd"/>
      <w:r w:rsidRPr="007B64D4">
        <w:rPr>
          <w:rFonts w:ascii="Calibri" w:hAnsi="Calibri" w:cs="Calibri"/>
          <w:sz w:val="24"/>
          <w:szCs w:val="24"/>
        </w:rPr>
        <w:t xml:space="preserve"> fie conforme cu realitatea și înțeleg că nerespectarea angajamentelor asumate poate conduce la măsuri de recuperare a sprijinului financiar, conform prevederilor legale în vigoare.</w:t>
      </w:r>
    </w:p>
    <w:p w:rsidR="00D82B21" w:rsidRPr="007B64D4" w:rsidRDefault="00655B34" w:rsidP="007B64D4">
      <w:pPr>
        <w:jc w:val="both"/>
        <w:rPr>
          <w:rFonts w:ascii="Calibri" w:hAnsi="Calibri" w:cs="Calibri"/>
          <w:sz w:val="24"/>
          <w:szCs w:val="24"/>
        </w:rPr>
      </w:pPr>
      <w:r w:rsidRPr="007B64D4">
        <w:rPr>
          <w:rFonts w:ascii="Calibri" w:hAnsi="Calibri" w:cs="Calibri"/>
          <w:sz w:val="24"/>
          <w:szCs w:val="24"/>
        </w:rPr>
        <w:t xml:space="preserve">Prezenta declarație </w:t>
      </w:r>
      <w:proofErr w:type="gramStart"/>
      <w:r w:rsidRPr="007B64D4">
        <w:rPr>
          <w:rFonts w:ascii="Calibri" w:hAnsi="Calibri" w:cs="Calibri"/>
          <w:sz w:val="24"/>
          <w:szCs w:val="24"/>
        </w:rPr>
        <w:t>este</w:t>
      </w:r>
      <w:proofErr w:type="gramEnd"/>
      <w:r w:rsidRPr="007B64D4">
        <w:rPr>
          <w:rFonts w:ascii="Calibri" w:hAnsi="Calibri" w:cs="Calibri"/>
          <w:sz w:val="24"/>
          <w:szCs w:val="24"/>
        </w:rPr>
        <w:t xml:space="preserve"> dată pentru a fi anexată documentației aferente proiectului și în scopul verificării criteriilor de </w:t>
      </w:r>
      <w:r w:rsidR="006C7BEE">
        <w:rPr>
          <w:rFonts w:ascii="Calibri" w:hAnsi="Calibri" w:cs="Calibri"/>
          <w:sz w:val="24"/>
          <w:szCs w:val="24"/>
        </w:rPr>
        <w:t>eligibilitate</w:t>
      </w:r>
      <w:r w:rsidRPr="007B64D4">
        <w:rPr>
          <w:rFonts w:ascii="Calibri" w:hAnsi="Calibri" w:cs="Calibri"/>
          <w:sz w:val="24"/>
          <w:szCs w:val="24"/>
        </w:rPr>
        <w:t xml:space="preserve"> privind crearea de locuri de muncă.</w:t>
      </w:r>
    </w:p>
    <w:p w:rsidR="00D82B21" w:rsidRPr="007B64D4" w:rsidRDefault="00655B34">
      <w:pPr>
        <w:rPr>
          <w:rFonts w:ascii="Calibri" w:hAnsi="Calibri" w:cs="Calibri"/>
          <w:sz w:val="24"/>
          <w:szCs w:val="24"/>
        </w:rPr>
      </w:pPr>
      <w:r w:rsidRPr="007B64D4">
        <w:rPr>
          <w:rFonts w:ascii="Calibri" w:hAnsi="Calibri" w:cs="Calibri"/>
          <w:sz w:val="24"/>
          <w:szCs w:val="24"/>
        </w:rPr>
        <w:br/>
        <w:t>Data: ......................</w:t>
      </w:r>
    </w:p>
    <w:p w:rsidR="00D82B21" w:rsidRPr="007B64D4" w:rsidRDefault="00655B34">
      <w:pPr>
        <w:rPr>
          <w:rFonts w:ascii="Calibri" w:hAnsi="Calibri" w:cs="Calibri"/>
          <w:sz w:val="24"/>
          <w:szCs w:val="24"/>
        </w:rPr>
      </w:pPr>
      <w:r w:rsidRPr="007B64D4">
        <w:rPr>
          <w:rFonts w:ascii="Calibri" w:hAnsi="Calibri" w:cs="Calibri"/>
          <w:sz w:val="24"/>
          <w:szCs w:val="24"/>
        </w:rPr>
        <w:t>Semnătura: .....................................................</w:t>
      </w:r>
    </w:p>
    <w:p w:rsidR="00D82B21" w:rsidRPr="007B64D4" w:rsidRDefault="00655B34">
      <w:pPr>
        <w:rPr>
          <w:rFonts w:ascii="Calibri" w:hAnsi="Calibri" w:cs="Calibri"/>
          <w:sz w:val="24"/>
          <w:szCs w:val="24"/>
        </w:rPr>
      </w:pPr>
      <w:r w:rsidRPr="007B64D4">
        <w:rPr>
          <w:rFonts w:ascii="Calibri" w:hAnsi="Calibri" w:cs="Calibri"/>
          <w:sz w:val="24"/>
          <w:szCs w:val="24"/>
        </w:rPr>
        <w:t>Nume și prenume: ............................................</w:t>
      </w:r>
    </w:p>
    <w:p w:rsidR="00D82B21" w:rsidRPr="007B64D4" w:rsidRDefault="00655B34">
      <w:pPr>
        <w:rPr>
          <w:rFonts w:ascii="Calibri" w:hAnsi="Calibri" w:cs="Calibri"/>
          <w:sz w:val="24"/>
          <w:szCs w:val="24"/>
        </w:rPr>
      </w:pPr>
      <w:r w:rsidRPr="007B64D4">
        <w:rPr>
          <w:rFonts w:ascii="Calibri" w:hAnsi="Calibri" w:cs="Calibri"/>
          <w:sz w:val="24"/>
          <w:szCs w:val="24"/>
        </w:rPr>
        <w:t>Funcția: ............................................................</w:t>
      </w:r>
    </w:p>
    <w:sectPr w:rsidR="00D82B21" w:rsidRPr="007B64D4" w:rsidSect="007B64D4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15074B"/>
    <w:rsid w:val="0029639D"/>
    <w:rsid w:val="00326F90"/>
    <w:rsid w:val="00577F6F"/>
    <w:rsid w:val="00655B34"/>
    <w:rsid w:val="006C7BEE"/>
    <w:rsid w:val="007A61FE"/>
    <w:rsid w:val="007B64D4"/>
    <w:rsid w:val="00AA1D8D"/>
    <w:rsid w:val="00B21795"/>
    <w:rsid w:val="00B47730"/>
    <w:rsid w:val="00CB0664"/>
    <w:rsid w:val="00D76F9B"/>
    <w:rsid w:val="00D82B21"/>
    <w:rsid w:val="00DB09C3"/>
    <w:rsid w:val="00DC2C60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2073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Hp</cp:lastModifiedBy>
  <cp:revision>6</cp:revision>
  <cp:lastPrinted>2025-07-08T07:34:00Z</cp:lastPrinted>
  <dcterms:created xsi:type="dcterms:W3CDTF">2013-12-23T23:15:00Z</dcterms:created>
  <dcterms:modified xsi:type="dcterms:W3CDTF">2025-07-31T08:11:00Z</dcterms:modified>
  <cp:category/>
</cp:coreProperties>
</file>